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7" w:rightFromText="187" w:horzAnchor="margin" w:tblpXSpec="center" w:tblpYSpec="top"/>
        <w:tblOverlap w:val="never"/>
        <w:tblW w:w="5000" w:type="pct"/>
        <w:tblBorders>
          <w:bottom w:val="dashed" w:sz="4" w:space="0" w:color="A6A6A6" w:themeColor="background1" w:themeShade="A6"/>
        </w:tblBorders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628"/>
        <w:gridCol w:w="6732"/>
      </w:tblGrid>
      <w:tr w:rsidR="00163B78">
        <w:tc>
          <w:tcPr>
            <w:tcW w:w="2635" w:type="dxa"/>
            <w:shd w:val="clear" w:color="auto" w:fill="auto"/>
            <w:tcMar>
              <w:top w:w="0" w:type="dxa"/>
              <w:bottom w:w="144" w:type="dxa"/>
            </w:tcMar>
            <w:vAlign w:val="bottom"/>
          </w:tcPr>
          <w:p w:rsidR="00163B78" w:rsidRDefault="00E876B1">
            <w:pPr>
              <w:spacing w:after="0" w:line="240" w:lineRule="auto"/>
              <w:rPr>
                <w:sz w:val="96"/>
              </w:rPr>
            </w:pPr>
            <w:r>
              <w:rPr>
                <w:sz w:val="96"/>
              </w:rPr>
              <w:sym w:font="Wingdings 3" w:char="F07D"/>
            </w:r>
            <w:r>
              <w:rPr>
                <w:rFonts w:asciiTheme="majorHAnsi" w:hAnsiTheme="majorHAnsi"/>
                <w:sz w:val="96"/>
              </w:rPr>
              <w:t>Fax</w:t>
            </w:r>
          </w:p>
        </w:tc>
        <w:sdt>
          <w:sdtPr>
            <w:id w:val="794417390"/>
            <w:placeholder>
              <w:docPart w:val="0825BAE7695045938054EC13DB7AF08F"/>
            </w:placeholder>
            <w:showingPlcHdr/>
            <w:date w:fullDate="2006-06-09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6955" w:type="dxa"/>
                <w:tcMar>
                  <w:top w:w="0" w:type="dxa"/>
                  <w:left w:w="360" w:type="dxa"/>
                  <w:bottom w:w="144" w:type="dxa"/>
                  <w:right w:w="115" w:type="dxa"/>
                </w:tcMar>
                <w:vAlign w:val="bottom"/>
              </w:tcPr>
              <w:p w:rsidR="00163B78" w:rsidRDefault="00E876B1">
                <w:pPr>
                  <w:pStyle w:val="NoSpacing"/>
                  <w:jc w:val="right"/>
                </w:pPr>
                <w:r>
                  <w:t>[Pick a date]</w:t>
                </w:r>
              </w:p>
            </w:tc>
          </w:sdtContent>
        </w:sdt>
      </w:tr>
    </w:tbl>
    <w:p w:rsidR="00163B78" w:rsidRDefault="00163B78">
      <w:pPr>
        <w:pStyle w:val="NoSpacing"/>
      </w:pPr>
    </w:p>
    <w:tbl>
      <w:tblPr>
        <w:tblW w:w="5000" w:type="pct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063"/>
        <w:gridCol w:w="7297"/>
      </w:tblGrid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From: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Phone: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Fax: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0B74FF">
            <w:pPr>
              <w:spacing w:after="0" w:line="240" w:lineRule="auto"/>
            </w:pPr>
            <w:r>
              <w:fldChar w:fldCharType="begin"/>
            </w:r>
            <w:r>
              <w:instrText xml:space="preserve"> ASK "Company" "What is the sender's name?" </w:instrText>
            </w:r>
            <w:r>
              <w:fldChar w:fldCharType="separate"/>
            </w:r>
            <w:bookmarkStart w:id="0" w:name="Company"/>
            <w:r>
              <w:t>AGE - Melbourne</w:t>
            </w:r>
            <w:bookmarkEnd w:id="0"/>
            <w:r>
              <w:fldChar w:fldCharType="end"/>
            </w: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  <w:tcMar>
              <w:top w:w="0" w:type="dxa"/>
              <w:bottom w:w="0" w:type="dxa"/>
            </w:tcMar>
          </w:tcPr>
          <w:p w:rsidR="00163B78" w:rsidRDefault="00163B78">
            <w:pPr>
              <w:spacing w:after="0" w:line="240" w:lineRule="auto"/>
            </w:pPr>
          </w:p>
        </w:tc>
        <w:tc>
          <w:tcPr>
            <w:tcW w:w="7495" w:type="dxa"/>
            <w:tcBorders>
              <w:left w:val="nil"/>
            </w:tcBorders>
            <w:tcMar>
              <w:top w:w="0" w:type="dxa"/>
              <w:bottom w:w="0" w:type="dxa"/>
            </w:tcMar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To: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D47C5A">
            <w:pPr>
              <w:spacing w:after="0" w:line="240" w:lineRule="auto"/>
            </w:pPr>
            <w:r>
              <w:fldChar w:fldCharType="begin"/>
            </w:r>
            <w:r>
              <w:instrText xml:space="preserve"> FILLIN  "What is the recipient's name?"  \* MERGEFORMAT </w:instrText>
            </w:r>
            <w:r>
              <w:fldChar w:fldCharType="separate"/>
            </w:r>
            <w:r w:rsidR="00F856CC">
              <w:t>Joy Winters</w:t>
            </w:r>
            <w:r>
              <w:fldChar w:fldCharType="end"/>
            </w: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Phone: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209F3" w:rsidP="006341AC">
            <w:pPr>
              <w:spacing w:after="0" w:line="240" w:lineRule="auto"/>
            </w:pPr>
            <w:r>
              <w:fldChar w:fldCharType="begin"/>
            </w:r>
            <w:r>
              <w:instrText xml:space="preserve"> FILLIN "What is the recipient's phone number?"\*MERGEFORMAT </w:instrText>
            </w:r>
            <w:r>
              <w:fldChar w:fldCharType="end"/>
            </w: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Fax: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867CB8">
            <w:pPr>
              <w:spacing w:after="0" w:line="240" w:lineRule="auto"/>
            </w:pPr>
            <w:r>
              <w:fldChar w:fldCharType="begin"/>
            </w:r>
            <w:r>
              <w:instrText xml:space="preserve"> FILLIN " What is the recipient's fax number?"\*MERGEFORMAT </w:instrText>
            </w:r>
            <w:r>
              <w:fldChar w:fldCharType="end"/>
            </w: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850257" w:rsidP="00E8083F">
            <w:pPr>
              <w:spacing w:after="0" w:line="240" w:lineRule="auto"/>
            </w:pPr>
            <w:r>
              <w:fldChar w:fldCharType="begin"/>
            </w:r>
            <w:r>
              <w:instrText xml:space="preserve"> FILLIN "What is the recipient's </w:instrText>
            </w:r>
            <w:r w:rsidR="00E8083F">
              <w:instrText>company name</w:instrText>
            </w:r>
            <w:r>
              <w:instrText xml:space="preserve">?"\*MERGEFORMAT </w:instrText>
            </w:r>
            <w:r>
              <w:fldChar w:fldCharType="end"/>
            </w:r>
          </w:p>
        </w:tc>
      </w:tr>
      <w:tr w:rsidR="00163B78">
        <w:trPr>
          <w:jc w:val="center"/>
        </w:trPr>
        <w:tc>
          <w:tcPr>
            <w:tcW w:w="2095" w:type="dxa"/>
            <w:tcBorders>
              <w:bottom w:val="dashed" w:sz="4" w:space="0" w:color="A6A6A6" w:themeColor="background1" w:themeShade="A6"/>
            </w:tcBorders>
            <w:shd w:val="clear" w:color="auto" w:fill="auto"/>
          </w:tcPr>
          <w:p w:rsidR="00163B78" w:rsidRDefault="00163B78">
            <w:pPr>
              <w:spacing w:after="0" w:line="240" w:lineRule="auto"/>
            </w:pPr>
          </w:p>
        </w:tc>
        <w:tc>
          <w:tcPr>
            <w:tcW w:w="7495" w:type="dxa"/>
            <w:tcBorders>
              <w:left w:val="nil"/>
              <w:bottom w:val="dashed" w:sz="4" w:space="0" w:color="A6A6A6" w:themeColor="background1" w:themeShade="A6"/>
            </w:tcBorders>
          </w:tcPr>
          <w:p w:rsidR="00163B78" w:rsidRDefault="00163B78">
            <w:pPr>
              <w:spacing w:after="0" w:line="240" w:lineRule="auto"/>
            </w:pPr>
          </w:p>
        </w:tc>
      </w:tr>
    </w:tbl>
    <w:p w:rsidR="00163B78" w:rsidRDefault="00163B78">
      <w:pPr>
        <w:pStyle w:val="NoSpacing"/>
      </w:pPr>
    </w:p>
    <w:p w:rsidR="00163B78" w:rsidRDefault="00E876B1">
      <w:pPr>
        <w:rPr>
          <w:b/>
          <w:bCs/>
        </w:rPr>
      </w:pPr>
      <w:r>
        <w:rPr>
          <w:b/>
          <w:bCs/>
        </w:rPr>
        <w:t xml:space="preserve">Comments: </w:t>
      </w:r>
    </w:p>
    <w:p w:rsidR="00163B78" w:rsidRDefault="00D47C5A">
      <w:sdt>
        <w:sdtPr>
          <w:id w:val="27444388"/>
          <w:temporary/>
          <w:showingPlcHdr/>
        </w:sdtPr>
        <w:sdtEndPr/>
        <w:sdtContent>
          <w:r w:rsidR="00E876B1">
            <w:t>[Type comments]</w:t>
          </w:r>
        </w:sdtContent>
      </w:sdt>
    </w:p>
    <w:tbl>
      <w:tblPr>
        <w:tblpPr w:leftFromText="187" w:rightFromText="187" w:horzAnchor="margin" w:tblpXSpec="center" w:tblpYSpec="bottom"/>
        <w:tblOverlap w:val="never"/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144" w:type="dxa"/>
          <w:right w:w="144" w:type="dxa"/>
        </w:tblCellMar>
        <w:tblLook w:val="04A0" w:firstRow="1" w:lastRow="0" w:firstColumn="1" w:lastColumn="0" w:noHBand="0" w:noVBand="1"/>
      </w:tblPr>
      <w:tblGrid>
        <w:gridCol w:w="360"/>
        <w:gridCol w:w="1082"/>
        <w:gridCol w:w="360"/>
        <w:gridCol w:w="1427"/>
        <w:gridCol w:w="360"/>
        <w:gridCol w:w="1925"/>
        <w:gridCol w:w="360"/>
        <w:gridCol w:w="1461"/>
        <w:gridCol w:w="360"/>
        <w:gridCol w:w="1665"/>
      </w:tblGrid>
      <w:tr w:rsidR="00163B78">
        <w:trPr>
          <w:trHeight w:val="144"/>
        </w:trPr>
        <w:tc>
          <w:tcPr>
            <w:tcW w:w="9360" w:type="dxa"/>
            <w:gridSpan w:val="10"/>
            <w:tcBorders>
              <w:top w:val="dashed" w:sz="4" w:space="0" w:color="A6A6A6" w:themeColor="background1" w:themeShade="A6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trHeight w:val="144"/>
        </w:trPr>
        <w:sdt>
          <w:sdtPr>
            <w:rPr>
              <w:sz w:val="36"/>
              <w:szCs w:val="36"/>
            </w:rPr>
            <w:id w:val="1014965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4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Urgent</w:t>
            </w:r>
          </w:p>
        </w:tc>
        <w:sdt>
          <w:sdtPr>
            <w:rPr>
              <w:sz w:val="36"/>
              <w:szCs w:val="36"/>
            </w:rPr>
            <w:id w:val="14286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For Review</w:t>
            </w:r>
          </w:p>
        </w:tc>
        <w:sdt>
          <w:sdtPr>
            <w:rPr>
              <w:sz w:val="36"/>
              <w:szCs w:val="36"/>
            </w:rPr>
            <w:id w:val="1284155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Please Comment</w:t>
            </w:r>
          </w:p>
        </w:tc>
        <w:sdt>
          <w:sdtPr>
            <w:rPr>
              <w:sz w:val="36"/>
              <w:szCs w:val="36"/>
            </w:rPr>
            <w:id w:val="519066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Please Reply</w:t>
            </w:r>
          </w:p>
        </w:tc>
        <w:sdt>
          <w:sdtPr>
            <w:rPr>
              <w:sz w:val="36"/>
              <w:szCs w:val="36"/>
            </w:rPr>
            <w:id w:val="-1015615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Please Recycle</w:t>
            </w:r>
          </w:p>
        </w:tc>
      </w:tr>
    </w:tbl>
    <w:p w:rsidR="00163B78" w:rsidRDefault="00163B78">
      <w:bookmarkStart w:id="1" w:name="_GoBack"/>
      <w:bookmarkEnd w:id="1"/>
    </w:p>
    <w:sectPr w:rsidR="00163B78">
      <w:footerReference w:type="even" r:id="rId10"/>
      <w:footerReference w:type="default" r:id="rId11"/>
      <w:pgSz w:w="12240" w:h="15840" w:code="1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256F" w:rsidRDefault="0095256F">
      <w:pPr>
        <w:spacing w:after="0" w:line="240" w:lineRule="auto"/>
      </w:pPr>
      <w:r>
        <w:separator/>
      </w:r>
    </w:p>
  </w:endnote>
  <w:endnote w:type="continuationSeparator" w:id="0">
    <w:p w:rsidR="0095256F" w:rsidRDefault="00952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B78" w:rsidRDefault="00E876B1">
    <w:pPr>
      <w:pStyle w:val="FooterLeft"/>
    </w:pPr>
    <w:r>
      <w:rPr>
        <w:color w:val="808080" w:themeColor="background1" w:themeShade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163B78" w:rsidRDefault="00163B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B78" w:rsidRDefault="00E876B1">
    <w:pPr>
      <w:pStyle w:val="FooterRight"/>
    </w:pPr>
    <w:r>
      <w:rPr>
        <w:color w:val="CEDBE6" w:themeColor="accent2" w:themeTint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163B78" w:rsidRDefault="00163B7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256F" w:rsidRDefault="0095256F">
      <w:pPr>
        <w:spacing w:after="0" w:line="240" w:lineRule="auto"/>
      </w:pPr>
      <w:r>
        <w:separator/>
      </w:r>
    </w:p>
  </w:footnote>
  <w:footnote w:type="continuationSeparator" w:id="0">
    <w:p w:rsidR="0095256F" w:rsidRDefault="009525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3F0C434A"/>
    <w:lvl w:ilvl="0">
      <w:start w:val="1"/>
      <w:numFmt w:val="bullet"/>
      <w:pStyle w:val="ListBullet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1">
    <w:nsid w:val="FFFFFF81"/>
    <w:multiLevelType w:val="singleLevel"/>
    <w:tmpl w:val="78B8BCEC"/>
    <w:lvl w:ilvl="0">
      <w:start w:val="1"/>
      <w:numFmt w:val="bullet"/>
      <w:pStyle w:val="ListBullet4"/>
      <w:lvlText w:val=""/>
      <w:lvlJc w:val="left"/>
      <w:pPr>
        <w:ind w:left="1440" w:hanging="360"/>
      </w:pPr>
      <w:rPr>
        <w:rFonts w:ascii="Symbol" w:hAnsi="Symbol" w:hint="default"/>
        <w:color w:val="628BAD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FFFFFF82"/>
    <w:multiLevelType w:val="singleLevel"/>
    <w:tmpl w:val="3D9E3420"/>
    <w:lvl w:ilvl="0">
      <w:start w:val="1"/>
      <w:numFmt w:val="bullet"/>
      <w:pStyle w:val="ListBullet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>
    <w:nsid w:val="FFFFFF83"/>
    <w:multiLevelType w:val="singleLevel"/>
    <w:tmpl w:val="5B846FA6"/>
    <w:lvl w:ilvl="0">
      <w:start w:val="1"/>
      <w:numFmt w:val="bullet"/>
      <w:pStyle w:val="ListBullet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4">
    <w:nsid w:val="FFFFFF89"/>
    <w:multiLevelType w:val="singleLevel"/>
    <w:tmpl w:val="4C7CAEF2"/>
    <w:lvl w:ilvl="0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vanish w:val="0"/>
        <w:color w:val="628BAD" w:themeColor="accent2" w:themeShade="BF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4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GrammaticalErrors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1C2"/>
    <w:rsid w:val="000B74FF"/>
    <w:rsid w:val="001209F3"/>
    <w:rsid w:val="00127DDC"/>
    <w:rsid w:val="00163B78"/>
    <w:rsid w:val="003610CF"/>
    <w:rsid w:val="00377B13"/>
    <w:rsid w:val="006341AC"/>
    <w:rsid w:val="00653448"/>
    <w:rsid w:val="00725A45"/>
    <w:rsid w:val="007A3A77"/>
    <w:rsid w:val="00850257"/>
    <w:rsid w:val="00867CB8"/>
    <w:rsid w:val="0095256F"/>
    <w:rsid w:val="00955B15"/>
    <w:rsid w:val="00A3057B"/>
    <w:rsid w:val="00AD31C2"/>
    <w:rsid w:val="00D47C5A"/>
    <w:rsid w:val="00E8083F"/>
    <w:rsid w:val="00E876B1"/>
    <w:rsid w:val="00E953AF"/>
    <w:rsid w:val="00EA17F2"/>
    <w:rsid w:val="00F01EEA"/>
    <w:rsid w:val="00F856CC"/>
    <w:rsid w:val="00FF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attachedSchema w:val="urn:DocumentPartTemplate"/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5:docId w15:val="{A4BF398F-AC45-47F5-A47A-D3CD00781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4"/>
        <w:lang w:val="en-US" w:eastAsia="en-US" w:bidi="en-US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6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 w:qFormat="1"/>
    <w:lsdException w:name="List Bullet 5" w:semiHidden="1" w:uiPriority="36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4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bidi="ar-SA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4D5676" w:themeColor="accent1" w:themeShade="B5"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727CA3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727CA3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727CA3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color w:val="373C54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373C5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sz w:val="26"/>
      <w:szCs w:val="2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727CA3" w:themeColor="accent1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373C54" w:themeColor="accent1" w:themeShade="80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373C54" w:themeColor="accent1" w:themeShade="80"/>
      <w:lang w:bidi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lang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ar-SA"/>
    </w:rPr>
  </w:style>
  <w:style w:type="character" w:styleId="Strong">
    <w:name w:val="Strong"/>
    <w:uiPriority w:val="22"/>
    <w:qFormat/>
    <w:rPr>
      <w:b/>
      <w:bCs/>
    </w:rPr>
  </w:style>
  <w:style w:type="character" w:styleId="Emphasis">
    <w:name w:val="Emphasis"/>
    <w:uiPriority w:val="20"/>
    <w:qFormat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  <w:lang w:bidi="en-US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0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bidi="ar-SA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727CA3" w:themeColor="accent1"/>
      <w:sz w:val="18"/>
      <w:szCs w:val="18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ListBullet">
    <w:name w:val="List Bullet"/>
    <w:basedOn w:val="Normal"/>
    <w:uiPriority w:val="36"/>
    <w:unhideWhenUsed/>
    <w:qFormat/>
    <w:pPr>
      <w:numPr>
        <w:numId w:val="31"/>
      </w:numPr>
      <w:spacing w:after="120"/>
      <w:contextualSpacing/>
    </w:pPr>
  </w:style>
  <w:style w:type="paragraph" w:styleId="ListBullet2">
    <w:name w:val="List Bullet 2"/>
    <w:basedOn w:val="Normal"/>
    <w:uiPriority w:val="36"/>
    <w:unhideWhenUsed/>
    <w:qFormat/>
    <w:pPr>
      <w:numPr>
        <w:numId w:val="32"/>
      </w:numPr>
      <w:spacing w:after="120"/>
      <w:contextualSpacing/>
    </w:pPr>
  </w:style>
  <w:style w:type="paragraph" w:styleId="ListBullet3">
    <w:name w:val="List Bullet 3"/>
    <w:basedOn w:val="Normal"/>
    <w:uiPriority w:val="36"/>
    <w:unhideWhenUsed/>
    <w:qFormat/>
    <w:pPr>
      <w:numPr>
        <w:numId w:val="33"/>
      </w:numPr>
      <w:spacing w:after="120"/>
      <w:contextualSpacing/>
    </w:pPr>
  </w:style>
  <w:style w:type="paragraph" w:styleId="ListBullet4">
    <w:name w:val="List Bullet 4"/>
    <w:basedOn w:val="Normal"/>
    <w:uiPriority w:val="36"/>
    <w:unhideWhenUsed/>
    <w:qFormat/>
    <w:pPr>
      <w:numPr>
        <w:numId w:val="34"/>
      </w:numPr>
      <w:spacing w:after="120"/>
      <w:contextualSpacing/>
    </w:pPr>
  </w:style>
  <w:style w:type="paragraph" w:styleId="ListBullet5">
    <w:name w:val="List Bullet 5"/>
    <w:basedOn w:val="Normal"/>
    <w:uiPriority w:val="36"/>
    <w:unhideWhenUsed/>
    <w:qFormat/>
    <w:pPr>
      <w:numPr>
        <w:numId w:val="35"/>
      </w:numPr>
      <w:spacing w:after="120"/>
      <w:contextualSpacing/>
    </w:pPr>
  </w:style>
  <w:style w:type="paragraph" w:styleId="TOC1">
    <w:name w:val="toc 1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</w:pPr>
    <w:rPr>
      <w:smallCaps/>
      <w:noProof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/>
    <w:rPr>
      <w:i/>
      <w:iCs/>
      <w:smallCaps/>
      <w:spacing w:val="5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smallCaps/>
      <w:color w:val="727CA3" w:themeColor="accent1"/>
    </w:rPr>
  </w:style>
  <w:style w:type="character" w:styleId="IntenseReference">
    <w:name w:val="Intense Reference"/>
    <w:basedOn w:val="DefaultParagraphFont"/>
    <w:uiPriority w:val="32"/>
    <w:qFormat/>
    <w:rPr>
      <w:smallCaps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</w:rPr>
  </w:style>
  <w:style w:type="character" w:styleId="SubtleReference">
    <w:name w:val="Subtle Reference"/>
    <w:basedOn w:val="DefaultParagraphFont"/>
    <w:uiPriority w:val="31"/>
    <w:qFormat/>
    <w:rPr>
      <w:smallCaps/>
    </w:rPr>
  </w:style>
  <w:style w:type="paragraph" w:styleId="Subtitle">
    <w:name w:val="Subtitle"/>
    <w:basedOn w:val="Normal"/>
    <w:link w:val="SubtitleChar"/>
    <w:uiPriority w:val="11"/>
    <w:pPr>
      <w:numPr>
        <w:ilvl w:val="1"/>
      </w:numPr>
    </w:pPr>
    <w:rPr>
      <w:rFonts w:eastAsiaTheme="majorEastAsia" w:cstheme="majorBidi"/>
      <w:i/>
      <w:iCs/>
      <w:color w:val="727CA3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  <w:lang w:bidi="ar-SA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727CA3" w:themeColor="accent1"/>
      </w:pBdr>
      <w:spacing w:after="300" w:line="240" w:lineRule="auto"/>
      <w:contextualSpacing/>
    </w:pPr>
    <w:rPr>
      <w:rFonts w:eastAsiaTheme="majorEastAsia" w:cstheme="majorBidi"/>
      <w:color w:val="383842" w:themeColor="text2" w:themeShade="CC"/>
      <w:spacing w:val="5"/>
      <w:kern w:val="28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table" w:customStyle="1" w:styleId="B2LightShadingAccent2">
    <w:name w:val="B2 Light Shading Accent 2"/>
    <w:basedOn w:val="TableNormal"/>
    <w:uiPriority w:val="42"/>
    <w:pPr>
      <w:spacing w:after="0" w:line="240" w:lineRule="auto"/>
    </w:pPr>
    <w:rPr>
      <w:color w:val="628BAD" w:themeColor="accent2" w:themeShade="BF"/>
    </w:rPr>
    <w:tblPr>
      <w:tblStyleRowBandSize w:val="1"/>
      <w:tblStyleColBandSize w:val="1"/>
      <w:tblInd w:w="0" w:type="dxa"/>
      <w:tblBorders>
        <w:top w:val="single" w:sz="8" w:space="0" w:color="9FB8CD" w:themeColor="accent2"/>
        <w:bottom w:val="single" w:sz="8" w:space="0" w:color="9FB8C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727CA3" w:themeColor="accent1"/>
      <w:lang w:bidi="ar-SA"/>
    </w:rPr>
  </w:style>
  <w:style w:type="paragraph" w:customStyle="1" w:styleId="FooterLeft">
    <w:name w:val="Footer Left"/>
    <w:basedOn w:val="Footer"/>
    <w:uiPriority w:val="39"/>
    <w:semiHidden/>
    <w:unhideWhenUsed/>
    <w:qFormat/>
    <w:pPr>
      <w:pBdr>
        <w:top w:val="dashed" w:sz="4" w:space="18" w:color="7F7F7F" w:themeColor="text1" w:themeTint="80"/>
      </w:pBdr>
      <w:spacing w:line="240" w:lineRule="auto"/>
    </w:pPr>
    <w:rPr>
      <w:rFonts w:eastAsiaTheme="minorHAnsi" w:cs="Times New Roman"/>
      <w:color w:val="7F7F7F" w:themeColor="text1" w:themeTint="80"/>
      <w:szCs w:val="18"/>
      <w:lang w:eastAsia="ja-JP"/>
    </w:rPr>
  </w:style>
  <w:style w:type="paragraph" w:customStyle="1" w:styleId="FooterRight">
    <w:name w:val="Footer Right"/>
    <w:basedOn w:val="Normal"/>
    <w:uiPriority w:val="39"/>
    <w:semiHidden/>
    <w:unhideWhenUsed/>
    <w:qFormat/>
    <w:pPr>
      <w:pBdr>
        <w:top w:val="dashed" w:sz="4" w:space="18" w:color="7F7F7F"/>
      </w:pBdr>
      <w:tabs>
        <w:tab w:val="center" w:pos="4320"/>
        <w:tab w:val="right" w:pos="8640"/>
      </w:tabs>
      <w:spacing w:line="240" w:lineRule="auto"/>
      <w:jc w:val="right"/>
    </w:pPr>
    <w:rPr>
      <w:rFonts w:eastAsiaTheme="minorHAnsi" w:cs="Times New Roman"/>
      <w:color w:val="7F7F7F" w:themeColor="text1" w:themeTint="80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76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ourseware%20Templates%202013\Fax%20(Origin%20them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825BAE7695045938054EC13DB7AF0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2490CD-4B98-47DA-A3FA-397100FB24FB}"/>
      </w:docPartPr>
      <w:docPartBody>
        <w:p w:rsidR="00CE5134" w:rsidRDefault="00D4735B">
          <w:pPr>
            <w:pStyle w:val="0825BAE7695045938054EC13DB7AF08F"/>
          </w:pPr>
          <w:r>
            <w:t>[Pick 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35B"/>
    <w:rsid w:val="00742740"/>
    <w:rsid w:val="00BE7A0F"/>
    <w:rsid w:val="00CE5134"/>
    <w:rsid w:val="00D4735B"/>
    <w:rsid w:val="00DB5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825BAE7695045938054EC13DB7AF08F">
    <w:name w:val="0825BAE7695045938054EC13DB7AF08F"/>
  </w:style>
  <w:style w:type="paragraph" w:customStyle="1" w:styleId="6769942F712F4174BAA67D7BD1CA4610">
    <w:name w:val="6769942F712F4174BAA67D7BD1CA4610"/>
  </w:style>
  <w:style w:type="paragraph" w:customStyle="1" w:styleId="AB4B560106E64A25BCC154250CAE9FC6">
    <w:name w:val="AB4B560106E64A25BCC154250CAE9FC6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367F40A0948948F6A98CBF2D598D06F8">
    <w:name w:val="367F40A0948948F6A98CBF2D598D06F8"/>
  </w:style>
  <w:style w:type="paragraph" w:customStyle="1" w:styleId="2B2E2660A44D4BB3A8CB36B159782CB7">
    <w:name w:val="2B2E2660A44D4BB3A8CB36B159782CB7"/>
  </w:style>
  <w:style w:type="paragraph" w:customStyle="1" w:styleId="37F91FB1EA4543B9BC686DBE858EA38D">
    <w:name w:val="37F91FB1EA4543B9BC686DBE858EA38D"/>
  </w:style>
  <w:style w:type="paragraph" w:customStyle="1" w:styleId="0589B15F0BA24DEEA170618092D5CDAC">
    <w:name w:val="0589B15F0BA24DEEA170618092D5CD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microsoft.com/office/word/2004/10/bibliography" xmlns="http://schemas.microsoft.com/office/word/2004/10/bibliography"/>
</file>

<file path=customXml/item3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CE275799-D469-43A1-A8BA-E17EDA8ACB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1F2CA2-E090-4E18-96D0-2BA635F3C9C9}">
  <ds:schemaRefs>
    <ds:schemaRef ds:uri="http://schemas.microsoft.com/office/word/2004/10/bibliography"/>
  </ds:schemaRefs>
</ds:datastoreItem>
</file>

<file path=customXml/itemProps3.xml><?xml version="1.0" encoding="utf-8"?>
<ds:datastoreItem xmlns:ds="http://schemas.openxmlformats.org/officeDocument/2006/customXml" ds:itemID="{F401C7E6-E4D4-4770-8D19-2E18A638870A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Fax (Origin theme).dotx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Cara Hemphill</dc:creator>
  <cp:keywords/>
  <cp:lastModifiedBy>Lisa Charlesworth</cp:lastModifiedBy>
  <cp:revision>2</cp:revision>
  <cp:lastPrinted>2006-02-24T16:51:00Z</cp:lastPrinted>
  <dcterms:created xsi:type="dcterms:W3CDTF">2014-01-28T05:59:00Z</dcterms:created>
  <dcterms:modified xsi:type="dcterms:W3CDTF">2014-01-28T05:59:00Z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TC017730799991</vt:lpwstr>
  </property>
</Properties>
</file>